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00894" w:rsidRDefault="003C2087" w:rsidP="009F608D">
      <w:pPr>
        <w:pStyle w:val="Tytu"/>
        <w:tabs>
          <w:tab w:val="left" w:pos="3500"/>
        </w:tabs>
        <w:spacing w:line="480" w:lineRule="auto"/>
        <w:rPr>
          <w:b/>
          <w:color w:val="215868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F93264" wp14:editId="080EE619">
                <wp:simplePos x="0" y="0"/>
                <wp:positionH relativeFrom="column">
                  <wp:posOffset>2265680</wp:posOffset>
                </wp:positionH>
                <wp:positionV relativeFrom="paragraph">
                  <wp:posOffset>-676910</wp:posOffset>
                </wp:positionV>
                <wp:extent cx="2419350" cy="1400175"/>
                <wp:effectExtent l="1219200" t="19050" r="38100" b="352425"/>
                <wp:wrapNone/>
                <wp:docPr id="10" name="Objaśnienie owal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1400175"/>
                        </a:xfrm>
                        <a:prstGeom prst="wedgeEllipseCallout">
                          <a:avLst>
                            <a:gd name="adj1" fmla="val -100165"/>
                            <a:gd name="adj2" fmla="val 71909"/>
                          </a:avLst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2087" w:rsidRDefault="003C2087" w:rsidP="003C2087">
                            <w:pPr>
                              <w:jc w:val="center"/>
                            </w:pPr>
                            <w:r w:rsidRPr="003C2087">
                              <w:rPr>
                                <w:b/>
                              </w:rPr>
                              <w:t>Wskazówka</w:t>
                            </w:r>
                            <w:r>
                              <w:t xml:space="preserve">: </w:t>
                            </w:r>
                            <w:r>
                              <w:br/>
                              <w:t>suma liczb w każdej kolumnie, w każdym wierszu i na przekątnych jest taka sama.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bjaśnienie owalne 10" o:spid="_x0000_s1026" type="#_x0000_t63" style="position:absolute;margin-left:178.4pt;margin-top:-53.3pt;width:190.5pt;height:11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" adj="-10836,26332" fillcolor="#8064a2 [3207]" strokecolor="#3f3151 [1607]" strokeweight="2pt">
                <v:textbox>
                  <w:txbxContent>
                    <w:p w:rsidR="003C2087" w:rsidRDefault="003C2087" w:rsidP="003C2087">
                      <w:pPr>
                        <w:jc w:val="center"/>
                      </w:pPr>
                      <w:r w:rsidRPr="003C2087">
                        <w:rPr>
                          <w:b/>
                        </w:rPr>
                        <w:t>Wskazówka</w:t>
                      </w:r>
                      <w:r>
                        <w:t xml:space="preserve">: </w:t>
                      </w:r>
                      <w:r>
                        <w:br/>
                      </w:r>
                      <w:r>
                        <w:t>suma liczb w każdej kolumnie, w każdym wierszu i na przek</w:t>
                      </w:r>
                      <w:r>
                        <w:t>ą</w:t>
                      </w:r>
                      <w:r>
                        <w:t>tnych jest taka sama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A589F">
        <w:rPr>
          <w:noProof/>
        </w:rPr>
        <w:drawing>
          <wp:anchor distT="0" distB="0" distL="114300" distR="114300" simplePos="0" relativeHeight="251661312" behindDoc="1" locked="0" layoutInCell="1" allowOverlap="1" wp14:anchorId="557B2A53" wp14:editId="7113A6F6">
            <wp:simplePos x="0" y="0"/>
            <wp:positionH relativeFrom="column">
              <wp:posOffset>24765</wp:posOffset>
            </wp:positionH>
            <wp:positionV relativeFrom="paragraph">
              <wp:posOffset>-124460</wp:posOffset>
            </wp:positionV>
            <wp:extent cx="647065" cy="667385"/>
            <wp:effectExtent l="0" t="0" r="635" b="0"/>
            <wp:wrapTight wrapText="bothSides">
              <wp:wrapPolygon edited="0">
                <wp:start x="4451" y="0"/>
                <wp:lineTo x="0" y="3699"/>
                <wp:lineTo x="0" y="11715"/>
                <wp:lineTo x="636" y="17880"/>
                <wp:lineTo x="11447" y="20963"/>
                <wp:lineTo x="14626" y="20963"/>
                <wp:lineTo x="15262" y="19730"/>
                <wp:lineTo x="20985" y="16647"/>
                <wp:lineTo x="20985" y="3083"/>
                <wp:lineTo x="20349" y="1850"/>
                <wp:lineTo x="16534" y="0"/>
                <wp:lineTo x="4451" y="0"/>
              </wp:wrapPolygon>
            </wp:wrapTight>
            <wp:docPr id="9" name="Obraz 3" descr="C:\Users\Ania\AppData\Local\Microsoft\Windows\Temporary Internet Files\Content.IE5\CXABBVED\MC9003188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a\AppData\Local\Microsoft\Windows\Temporary Internet Files\Content.IE5\CXABBVED\MC90031888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7065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05F" w:rsidRPr="009A605F">
        <w:rPr>
          <w:b/>
          <w:color w:val="215868"/>
          <w:sz w:val="48"/>
          <w:szCs w:val="48"/>
        </w:rPr>
        <w:t xml:space="preserve"> </w:t>
      </w:r>
      <w:r w:rsidR="009A605F" w:rsidRPr="00076A0C">
        <w:rPr>
          <w:b/>
          <w:color w:val="215868"/>
          <w:sz w:val="48"/>
          <w:szCs w:val="48"/>
        </w:rPr>
        <w:t>Zadani</w:t>
      </w:r>
      <w:r w:rsidR="00194A41">
        <w:rPr>
          <w:b/>
          <w:color w:val="215868"/>
          <w:sz w:val="48"/>
          <w:szCs w:val="48"/>
        </w:rPr>
        <w:t>e</w:t>
      </w:r>
      <w:r w:rsidR="009A605F" w:rsidRPr="00076A0C">
        <w:rPr>
          <w:b/>
          <w:color w:val="215868"/>
          <w:sz w:val="48"/>
          <w:szCs w:val="48"/>
        </w:rPr>
        <w:t>:</w:t>
      </w:r>
    </w:p>
    <w:p w:rsidR="003C2087" w:rsidRPr="003C2087" w:rsidRDefault="003C2087" w:rsidP="003C2087">
      <w:pPr>
        <w:rPr>
          <w:lang w:eastAsia="pl-PL"/>
        </w:rPr>
      </w:pPr>
    </w:p>
    <w:p w:rsidR="00194A41" w:rsidRPr="00194A41" w:rsidRDefault="003C2087" w:rsidP="00194A41">
      <w:pPr>
        <w:tabs>
          <w:tab w:val="left" w:pos="709"/>
        </w:tabs>
        <w:spacing w:after="0" w:line="360" w:lineRule="auto"/>
        <w:rPr>
          <w:rFonts w:ascii="Cambria" w:eastAsia="Times New Roman" w:hAnsi="Cambria"/>
          <w:b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 xml:space="preserve">Utwórz </w:t>
      </w:r>
      <w:r w:rsidRPr="003C2087">
        <w:rPr>
          <w:rFonts w:ascii="Cambria" w:eastAsia="Times New Roman" w:hAnsi="Cambria"/>
          <w:b/>
          <w:color w:val="00B0F0"/>
          <w:kern w:val="28"/>
          <w:sz w:val="32"/>
          <w:szCs w:val="32"/>
          <w:lang w:eastAsia="pl-PL"/>
        </w:rPr>
        <w:t>Kwadrat Magiczny</w:t>
      </w:r>
      <w:r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 xml:space="preserve">. Uzupełnij liczbami wolne pola. </w:t>
      </w:r>
    </w:p>
    <w:tbl>
      <w:tblPr>
        <w:tblW w:w="0" w:type="auto"/>
        <w:jc w:val="center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1550"/>
        <w:gridCol w:w="1550"/>
        <w:gridCol w:w="1550"/>
        <w:gridCol w:w="1550"/>
      </w:tblGrid>
      <w:tr w:rsidR="003C2087" w:rsidRPr="00416FEC" w:rsidTr="003F074B">
        <w:trPr>
          <w:trHeight w:val="1296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416FEC">
              <w:rPr>
                <w:b/>
                <w:bCs/>
                <w:sz w:val="44"/>
                <w:szCs w:val="44"/>
              </w:rPr>
              <w:t>16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416FEC">
              <w:rPr>
                <w:b/>
                <w:bCs/>
                <w:sz w:val="44"/>
                <w:szCs w:val="44"/>
              </w:rPr>
              <w:t>13</w:t>
            </w:r>
          </w:p>
        </w:tc>
      </w:tr>
      <w:tr w:rsidR="003C2087" w:rsidRPr="00416FEC" w:rsidTr="003F074B">
        <w:trPr>
          <w:trHeight w:val="1296"/>
          <w:jc w:val="center"/>
        </w:trPr>
        <w:tc>
          <w:tcPr>
            <w:tcW w:w="1550" w:type="dxa"/>
            <w:shd w:val="clear" w:color="auto" w:fill="DAEEF3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AEEF3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  <w:r w:rsidRPr="00416FEC">
              <w:rPr>
                <w:b/>
                <w:sz w:val="44"/>
                <w:szCs w:val="44"/>
              </w:rPr>
              <w:t>10</w:t>
            </w:r>
          </w:p>
        </w:tc>
        <w:tc>
          <w:tcPr>
            <w:tcW w:w="1550" w:type="dxa"/>
            <w:shd w:val="clear" w:color="auto" w:fill="DAEEF3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AEEF3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</w:p>
        </w:tc>
      </w:tr>
      <w:tr w:rsidR="003C2087" w:rsidRPr="00416FEC" w:rsidTr="003F074B">
        <w:trPr>
          <w:trHeight w:val="1296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  <w:r w:rsidRPr="00416FEC">
              <w:rPr>
                <w:b/>
                <w:sz w:val="44"/>
                <w:szCs w:val="44"/>
              </w:rPr>
              <w:t>6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  <w:r w:rsidRPr="00416FEC">
              <w:rPr>
                <w:b/>
                <w:sz w:val="44"/>
                <w:szCs w:val="44"/>
              </w:rPr>
              <w:t>7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</w:p>
        </w:tc>
      </w:tr>
      <w:tr w:rsidR="003C2087" w:rsidRPr="00416FEC" w:rsidTr="003F074B">
        <w:trPr>
          <w:trHeight w:val="1325"/>
          <w:jc w:val="center"/>
        </w:trPr>
        <w:tc>
          <w:tcPr>
            <w:tcW w:w="1550" w:type="dxa"/>
            <w:shd w:val="clear" w:color="auto" w:fill="DAEEF3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416FEC">
              <w:rPr>
                <w:b/>
                <w:bCs/>
                <w:sz w:val="44"/>
                <w:szCs w:val="44"/>
              </w:rPr>
              <w:t>4</w:t>
            </w:r>
          </w:p>
        </w:tc>
        <w:tc>
          <w:tcPr>
            <w:tcW w:w="1550" w:type="dxa"/>
            <w:shd w:val="clear" w:color="auto" w:fill="DAEEF3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AEEF3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AEEF3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  <w:r w:rsidRPr="00416FEC">
              <w:rPr>
                <w:b/>
                <w:sz w:val="44"/>
                <w:szCs w:val="44"/>
              </w:rPr>
              <w:t>1</w:t>
            </w:r>
          </w:p>
        </w:tc>
      </w:tr>
    </w:tbl>
    <w:p w:rsidR="003C2087" w:rsidRDefault="003C2087" w:rsidP="003C2087">
      <w:pPr>
        <w:spacing w:line="360" w:lineRule="auto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1550"/>
        <w:gridCol w:w="1550"/>
        <w:gridCol w:w="1550"/>
        <w:gridCol w:w="1550"/>
      </w:tblGrid>
      <w:tr w:rsidR="003C2087" w:rsidRPr="00416FEC" w:rsidTr="003F074B">
        <w:trPr>
          <w:trHeight w:val="1296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416FEC">
              <w:rPr>
                <w:b/>
                <w:bCs/>
                <w:sz w:val="44"/>
                <w:szCs w:val="44"/>
              </w:rPr>
              <w:t>1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416FEC">
              <w:rPr>
                <w:b/>
                <w:bCs/>
                <w:sz w:val="44"/>
                <w:szCs w:val="44"/>
              </w:rPr>
              <w:t>4</w:t>
            </w:r>
          </w:p>
        </w:tc>
      </w:tr>
      <w:tr w:rsidR="003C2087" w:rsidRPr="00416FEC" w:rsidTr="003F074B">
        <w:trPr>
          <w:trHeight w:val="1296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  <w:r w:rsidRPr="00416FEC">
              <w:rPr>
                <w:b/>
                <w:sz w:val="44"/>
                <w:szCs w:val="44"/>
              </w:rPr>
              <w:t>7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</w:p>
        </w:tc>
      </w:tr>
      <w:tr w:rsidR="003C2087" w:rsidRPr="00416FEC" w:rsidTr="003F074B">
        <w:trPr>
          <w:trHeight w:val="1296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416FEC">
              <w:rPr>
                <w:b/>
                <w:bCs/>
                <w:sz w:val="44"/>
                <w:szCs w:val="44"/>
              </w:rPr>
              <w:t>8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  <w:r w:rsidRPr="00416FEC">
              <w:rPr>
                <w:b/>
                <w:sz w:val="44"/>
                <w:szCs w:val="44"/>
              </w:rPr>
              <w:t>10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  <w:r w:rsidRPr="00416FEC">
              <w:rPr>
                <w:b/>
                <w:sz w:val="44"/>
                <w:szCs w:val="44"/>
              </w:rPr>
              <w:t>11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</w:p>
        </w:tc>
      </w:tr>
      <w:tr w:rsidR="003C2087" w:rsidRPr="00416FEC" w:rsidTr="003F074B">
        <w:trPr>
          <w:trHeight w:val="1325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416FEC">
              <w:rPr>
                <w:b/>
                <w:bCs/>
                <w:sz w:val="44"/>
                <w:szCs w:val="44"/>
              </w:rPr>
              <w:t>13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3C2087" w:rsidRPr="00416FEC" w:rsidRDefault="003C2087" w:rsidP="003F074B">
            <w:pPr>
              <w:spacing w:line="240" w:lineRule="auto"/>
              <w:jc w:val="center"/>
              <w:rPr>
                <w:b/>
                <w:sz w:val="44"/>
                <w:szCs w:val="44"/>
              </w:rPr>
            </w:pPr>
          </w:p>
        </w:tc>
      </w:tr>
    </w:tbl>
    <w:p w:rsidR="003C2087" w:rsidRPr="00532FCC" w:rsidRDefault="003C2087" w:rsidP="003C2087">
      <w:pPr>
        <w:spacing w:line="360" w:lineRule="auto"/>
        <w:rPr>
          <w:sz w:val="28"/>
          <w:szCs w:val="28"/>
        </w:rPr>
      </w:pPr>
    </w:p>
    <w:p w:rsidR="00723E7A" w:rsidRPr="00573FF0" w:rsidRDefault="00573FF0" w:rsidP="003C2087">
      <w:pPr>
        <w:tabs>
          <w:tab w:val="left" w:pos="709"/>
        </w:tabs>
        <w:spacing w:after="0" w:line="360" w:lineRule="auto"/>
        <w:ind w:right="141"/>
        <w:rPr>
          <w:rFonts w:ascii="Cambria" w:eastAsia="Times New Roman" w:hAnsi="Cambria"/>
          <w:color w:val="215868"/>
          <w:kern w:val="28"/>
          <w:sz w:val="32"/>
          <w:szCs w:val="28"/>
          <w:lang w:eastAsia="pl-PL"/>
        </w:rPr>
      </w:pPr>
      <w:r w:rsidRPr="00573FF0">
        <w:rPr>
          <w:noProof/>
          <w:sz w:val="24"/>
          <w:lang w:eastAsia="pl-PL"/>
        </w:rPr>
        <w:drawing>
          <wp:anchor distT="0" distB="0" distL="114300" distR="114300" simplePos="0" relativeHeight="251659264" behindDoc="1" locked="0" layoutInCell="1" allowOverlap="1" wp14:anchorId="4E875371" wp14:editId="389900AD">
            <wp:simplePos x="0" y="0"/>
            <wp:positionH relativeFrom="column">
              <wp:posOffset>-5147945</wp:posOffset>
            </wp:positionH>
            <wp:positionV relativeFrom="paragraph">
              <wp:posOffset>7009130</wp:posOffset>
            </wp:positionV>
            <wp:extent cx="4572000" cy="1104900"/>
            <wp:effectExtent l="0" t="0" r="0" b="0"/>
            <wp:wrapNone/>
            <wp:docPr id="7" name="Obraz 2" descr="C:\Users\Ania\AppData\Local\Microsoft\Windows\Temporary Internet Files\Content.IE5\CXABBVED\MC9003983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a\AppData\Local\Microsoft\Windows\Temporary Internet Files\Content.IE5\CXABBVED\MC90039834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89F" w:rsidRPr="00573FF0">
        <w:rPr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BBB288" wp14:editId="1BBCE267">
                <wp:simplePos x="0" y="0"/>
                <wp:positionH relativeFrom="column">
                  <wp:posOffset>-6372225</wp:posOffset>
                </wp:positionH>
                <wp:positionV relativeFrom="paragraph">
                  <wp:posOffset>3396615</wp:posOffset>
                </wp:positionV>
                <wp:extent cx="3467100" cy="1877060"/>
                <wp:effectExtent l="285750" t="57150" r="76200" b="63754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0" cy="1877060"/>
                        </a:xfrm>
                        <a:prstGeom prst="wedgeEllipseCallout">
                          <a:avLst>
                            <a:gd name="adj1" fmla="val -51792"/>
                            <a:gd name="adj2" fmla="val 73106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127000" cmpd="dbl" algn="ctr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270F" w:rsidRDefault="003A589F" w:rsidP="00573FF0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</w:rPr>
                              <w:t>Wskazówka:</w:t>
                            </w:r>
                          </w:p>
                          <w:p w:rsidR="003A589F" w:rsidRPr="00A4270F" w:rsidRDefault="003A589F" w:rsidP="00573FF0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</w:rPr>
                              <w:t>powiąż z iloczynem i ilorazem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7" type="#_x0000_t63" style="position:absolute;margin-left:-501.75pt;margin-top:267.45pt;width:273pt;height:14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" adj="-387,26591" fillcolor="#4bacc6 [3208]" strokecolor="#4bacc6 [3208]" strokeweight="10pt">
                <v:stroke linestyle="thinThin"/>
                <v:shadow color="#868686"/>
                <v:textbox>
                  <w:txbxContent>
                    <w:p w:rsidR="00A4270F" w:rsidRDefault="003A589F" w:rsidP="00573FF0">
                      <w:pPr>
                        <w:jc w:val="center"/>
                        <w:rPr>
                          <w:color w:val="FFFFFF" w:themeColor="background1"/>
                          <w:sz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</w:rPr>
                        <w:t>Wskazówka:</w:t>
                      </w:r>
                    </w:p>
                    <w:p w:rsidR="003A589F" w:rsidRPr="00A4270F" w:rsidRDefault="003A589F" w:rsidP="00573FF0">
                      <w:pPr>
                        <w:jc w:val="center"/>
                        <w:rPr>
                          <w:color w:val="FFFFFF" w:themeColor="background1"/>
                          <w:sz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</w:rPr>
                        <w:t>powiąż z iloczynem i ilorazem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3E7A" w:rsidRPr="00573FF0" w:rsidSect="00A4577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D40" w:rsidRDefault="006F3D40">
      <w:pPr>
        <w:spacing w:after="0" w:line="240" w:lineRule="auto"/>
      </w:pPr>
      <w:r>
        <w:separator/>
      </w:r>
    </w:p>
  </w:endnote>
  <w:endnote w:type="continuationSeparator" w:id="0">
    <w:p w:rsidR="006F3D40" w:rsidRDefault="006F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3A589F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22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C2D69B"/>
                          </a:gs>
                          <a:gs pos="50000">
                            <a:srgbClr val="9BBB59"/>
                          </a:gs>
                          <a:gs pos="100000">
                            <a:srgbClr val="C2D69B"/>
                          </a:gs>
                        </a:gsLst>
                        <a:lin ang="5400000" scaled="1"/>
                      </a:gradFill>
                      <a:ln w="12700" algn="ctr">
                        <a:solidFill>
                          <a:srgbClr val="9BBB59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</wps:spPr>
                    <wps:txbx>
                      <w:txbxContent>
                        <w:p w:rsidR="00B2641F" w:rsidRDefault="00B2641F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1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" fillcolor="#c2d69b" strokecolor="#9bbb59" strokeweight="1pt">
              <v:fill color2="#9bbb59" focus="50%" type="gradient"/>
              <v:shadow on="t" color="#4e6128" offset="1pt"/>
              <v:path arrowok="t"/>
              <v:textbox>
                <w:txbxContent>
                  <w:p w:rsidR="00B2641F" w:rsidRDefault="00B2641F" w:rsidP="00B20E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3A589F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21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D40" w:rsidRDefault="006F3D40">
      <w:pPr>
        <w:spacing w:after="0" w:line="240" w:lineRule="auto"/>
      </w:pPr>
      <w:r>
        <w:separator/>
      </w:r>
    </w:p>
  </w:footnote>
  <w:footnote w:type="continuationSeparator" w:id="0">
    <w:p w:rsidR="006F3D40" w:rsidRDefault="006F3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B09A27" wp14:editId="1716ACED">
              <wp:simplePos x="0" y="0"/>
              <wp:positionH relativeFrom="page">
                <wp:posOffset>6946265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9C720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FB0A68">
                            <w:rPr>
                              <w:rFonts w:ascii="Times New Roman" w:hAnsi="Times New Roman"/>
                              <w:color w:val="333333"/>
                              <w:sz w:val="24"/>
                              <w:szCs w:val="24"/>
                            </w:rPr>
                            <w:t>Rachunki pamięciowe – dodawanie i odejmowanie</w:t>
                          </w:r>
                          <w:r w:rsidR="00367BD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A45772" w:rsidRPr="002C4363">
                            <w:rPr>
                              <w:color w:val="FFFFFF"/>
                            </w:rPr>
                            <w:t xml:space="preserve"> </w:t>
                          </w:r>
                          <w:r w:rsidR="00A45772">
                            <w:rPr>
                              <w:color w:val="FFFFFF"/>
                            </w:rPr>
                            <w:t xml:space="preserve"> </w:t>
                          </w:r>
                          <w:r w:rsidR="00B2641F" w:rsidRPr="002C4363">
                            <w:rPr>
                              <w:color w:val="FFFFFF"/>
                            </w:rPr>
                            <w:t>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8" type="#_x0000_t202" style="position:absolute;margin-left:546.9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66i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9C7209">
                    <w:pPr>
                      <w:jc w:val="center"/>
                      <w:rPr>
                        <w:color w:val="FFFFFF"/>
                      </w:rPr>
                    </w:pPr>
                    <w:r w:rsidRPr="00FB0A68">
                      <w:rPr>
                        <w:rFonts w:ascii="Times New Roman" w:hAnsi="Times New Roman"/>
                        <w:color w:val="333333"/>
                        <w:sz w:val="24"/>
                        <w:szCs w:val="24"/>
                      </w:rPr>
                      <w:t>Rachunki pamięciowe – dodawanie i odejmowanie</w:t>
                    </w:r>
                    <w:r w:rsidR="00367BD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A45772" w:rsidRPr="002C4363">
                      <w:rPr>
                        <w:color w:val="FFFFFF"/>
                      </w:rPr>
                      <w:t xml:space="preserve"> </w:t>
                    </w:r>
                    <w:r w:rsidR="00A45772">
                      <w:rPr>
                        <w:color w:val="FFFFFF"/>
                      </w:rPr>
                      <w:t xml:space="preserve"> </w:t>
                    </w:r>
                    <w:r w:rsidR="00B2641F" w:rsidRPr="002C4363">
                      <w:rPr>
                        <w:color w:val="FFFFFF"/>
                      </w:rPr>
                      <w:t>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5BF4C302" wp14:editId="57EA056F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9" style="position:absolute;margin-left:541.75pt;margin-top:682pt;width:53.6pt;height:75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7DF47C5" wp14:editId="5BD11F3D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5080" b="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0" style="position:absolute;margin-left:541.75pt;margin-top:0;width:53.6pt;height:841.9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2" type="#_x0000_t202" style="position:absolute;margin-left:552.2pt;margin-top:231.5pt;width:32.25pt;height:378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EjyIeKxAgAAsQ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22225" t="19050" r="40005" b="51435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3" style="position:absolute;margin-left:541.75pt;margin-top:0;width:53.6pt;height:84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0643D31"/>
    <w:multiLevelType w:val="hybridMultilevel"/>
    <w:tmpl w:val="44085A68"/>
    <w:lvl w:ilvl="0" w:tplc="577C9A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2EF2BC8"/>
    <w:multiLevelType w:val="hybridMultilevel"/>
    <w:tmpl w:val="76D8A94C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A20AC"/>
    <w:multiLevelType w:val="hybridMultilevel"/>
    <w:tmpl w:val="611CC8C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A12A7"/>
    <w:multiLevelType w:val="hybridMultilevel"/>
    <w:tmpl w:val="8C5AE84A"/>
    <w:lvl w:ilvl="0" w:tplc="BBDC690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662E78"/>
    <w:multiLevelType w:val="hybridMultilevel"/>
    <w:tmpl w:val="E6668838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904F4"/>
    <w:multiLevelType w:val="hybridMultilevel"/>
    <w:tmpl w:val="51BAB2E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242FB"/>
    <w:rsid w:val="00026B64"/>
    <w:rsid w:val="000335B4"/>
    <w:rsid w:val="00057357"/>
    <w:rsid w:val="00061311"/>
    <w:rsid w:val="00071C70"/>
    <w:rsid w:val="00076A0C"/>
    <w:rsid w:val="000971A1"/>
    <w:rsid w:val="000C43E8"/>
    <w:rsid w:val="000D1D6A"/>
    <w:rsid w:val="000E7550"/>
    <w:rsid w:val="00162F6D"/>
    <w:rsid w:val="001749F4"/>
    <w:rsid w:val="00190708"/>
    <w:rsid w:val="001914FB"/>
    <w:rsid w:val="00194A41"/>
    <w:rsid w:val="001A18F1"/>
    <w:rsid w:val="001B3C03"/>
    <w:rsid w:val="00200894"/>
    <w:rsid w:val="002011E6"/>
    <w:rsid w:val="00216359"/>
    <w:rsid w:val="00237873"/>
    <w:rsid w:val="002843F1"/>
    <w:rsid w:val="002B424A"/>
    <w:rsid w:val="002C2BC9"/>
    <w:rsid w:val="002C4363"/>
    <w:rsid w:val="002E7CAF"/>
    <w:rsid w:val="003012F8"/>
    <w:rsid w:val="003245E6"/>
    <w:rsid w:val="00335D2A"/>
    <w:rsid w:val="003367CA"/>
    <w:rsid w:val="0036692F"/>
    <w:rsid w:val="00367BDF"/>
    <w:rsid w:val="00384396"/>
    <w:rsid w:val="0038484B"/>
    <w:rsid w:val="0038487C"/>
    <w:rsid w:val="00384986"/>
    <w:rsid w:val="00386D66"/>
    <w:rsid w:val="00391A6E"/>
    <w:rsid w:val="003A589F"/>
    <w:rsid w:val="003B51C4"/>
    <w:rsid w:val="003C2087"/>
    <w:rsid w:val="00456B46"/>
    <w:rsid w:val="00483427"/>
    <w:rsid w:val="0048674D"/>
    <w:rsid w:val="00495CF1"/>
    <w:rsid w:val="00524E3C"/>
    <w:rsid w:val="00525657"/>
    <w:rsid w:val="00526002"/>
    <w:rsid w:val="00533D49"/>
    <w:rsid w:val="00541E77"/>
    <w:rsid w:val="00567D35"/>
    <w:rsid w:val="00573FF0"/>
    <w:rsid w:val="0058561A"/>
    <w:rsid w:val="005A522C"/>
    <w:rsid w:val="005B3020"/>
    <w:rsid w:val="005B3E89"/>
    <w:rsid w:val="005C1B24"/>
    <w:rsid w:val="005D1E81"/>
    <w:rsid w:val="005E1805"/>
    <w:rsid w:val="005E31C7"/>
    <w:rsid w:val="006055F4"/>
    <w:rsid w:val="00670B64"/>
    <w:rsid w:val="00673707"/>
    <w:rsid w:val="00674085"/>
    <w:rsid w:val="006F3D4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84236"/>
    <w:rsid w:val="007A5143"/>
    <w:rsid w:val="007A6C7E"/>
    <w:rsid w:val="007B292B"/>
    <w:rsid w:val="007B4978"/>
    <w:rsid w:val="007F7E19"/>
    <w:rsid w:val="00822FD0"/>
    <w:rsid w:val="00843353"/>
    <w:rsid w:val="00850ED2"/>
    <w:rsid w:val="0086594A"/>
    <w:rsid w:val="00875826"/>
    <w:rsid w:val="008D3515"/>
    <w:rsid w:val="008E3144"/>
    <w:rsid w:val="008F2AF5"/>
    <w:rsid w:val="008F7EA5"/>
    <w:rsid w:val="0092452D"/>
    <w:rsid w:val="00942478"/>
    <w:rsid w:val="0095731E"/>
    <w:rsid w:val="00965137"/>
    <w:rsid w:val="00986499"/>
    <w:rsid w:val="009A3D98"/>
    <w:rsid w:val="009A605F"/>
    <w:rsid w:val="009B41E8"/>
    <w:rsid w:val="009B5179"/>
    <w:rsid w:val="009B5BE8"/>
    <w:rsid w:val="009C2C3D"/>
    <w:rsid w:val="009C7209"/>
    <w:rsid w:val="009D7510"/>
    <w:rsid w:val="009E4734"/>
    <w:rsid w:val="009F608D"/>
    <w:rsid w:val="009F6C8B"/>
    <w:rsid w:val="00A0761B"/>
    <w:rsid w:val="00A105F4"/>
    <w:rsid w:val="00A34B26"/>
    <w:rsid w:val="00A4270F"/>
    <w:rsid w:val="00A45772"/>
    <w:rsid w:val="00A65BF4"/>
    <w:rsid w:val="00A70E60"/>
    <w:rsid w:val="00AB20C3"/>
    <w:rsid w:val="00AB728F"/>
    <w:rsid w:val="00AD0E2A"/>
    <w:rsid w:val="00AD213D"/>
    <w:rsid w:val="00B20264"/>
    <w:rsid w:val="00B20E1A"/>
    <w:rsid w:val="00B2641F"/>
    <w:rsid w:val="00B2712A"/>
    <w:rsid w:val="00B55938"/>
    <w:rsid w:val="00B67C58"/>
    <w:rsid w:val="00B725F1"/>
    <w:rsid w:val="00B76FB4"/>
    <w:rsid w:val="00B77A38"/>
    <w:rsid w:val="00B80411"/>
    <w:rsid w:val="00BB740B"/>
    <w:rsid w:val="00BE37E4"/>
    <w:rsid w:val="00BE75CE"/>
    <w:rsid w:val="00C4260D"/>
    <w:rsid w:val="00C56F1F"/>
    <w:rsid w:val="00C75285"/>
    <w:rsid w:val="00CA60E8"/>
    <w:rsid w:val="00CC4027"/>
    <w:rsid w:val="00CD4929"/>
    <w:rsid w:val="00CE577E"/>
    <w:rsid w:val="00D00048"/>
    <w:rsid w:val="00D237C0"/>
    <w:rsid w:val="00D3383F"/>
    <w:rsid w:val="00D36EC9"/>
    <w:rsid w:val="00D61106"/>
    <w:rsid w:val="00D62D67"/>
    <w:rsid w:val="00D6553D"/>
    <w:rsid w:val="00DB718D"/>
    <w:rsid w:val="00DC28F1"/>
    <w:rsid w:val="00E04B0E"/>
    <w:rsid w:val="00E17053"/>
    <w:rsid w:val="00E272AE"/>
    <w:rsid w:val="00E325C2"/>
    <w:rsid w:val="00E32EC0"/>
    <w:rsid w:val="00E337F2"/>
    <w:rsid w:val="00E456ED"/>
    <w:rsid w:val="00E4620A"/>
    <w:rsid w:val="00EC015C"/>
    <w:rsid w:val="00EC4C37"/>
    <w:rsid w:val="00EE2B0C"/>
    <w:rsid w:val="00F42F1F"/>
    <w:rsid w:val="00F53D26"/>
    <w:rsid w:val="00F541B2"/>
    <w:rsid w:val="00F93220"/>
    <w:rsid w:val="00FA3D50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19A56-9473-4969-BA35-CC7E5170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Suma, różnica, iloczyn, iloraz, wyrażenie</cp:keywords>
  <cp:lastModifiedBy>Ania</cp:lastModifiedBy>
  <cp:revision>3</cp:revision>
  <cp:lastPrinted>2013-08-29T22:38:00Z</cp:lastPrinted>
  <dcterms:created xsi:type="dcterms:W3CDTF">2013-08-29T22:38:00Z</dcterms:created>
  <dcterms:modified xsi:type="dcterms:W3CDTF">2013-08-29T22:38:00Z</dcterms:modified>
</cp:coreProperties>
</file>